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0B0" w:rsidRDefault="008176D3">
      <w:r>
        <w:t>NAZWA FIRMY</w:t>
      </w:r>
    </w:p>
    <w:p w:rsidR="008730B0" w:rsidRDefault="008176D3">
      <w:r>
        <w:t>adres siedziby</w:t>
      </w:r>
    </w:p>
    <w:p w:rsidR="008730B0" w:rsidRDefault="008176D3">
      <w:r>
        <w:t>NIP</w:t>
      </w:r>
    </w:p>
    <w:p w:rsidR="008730B0" w:rsidRDefault="008176D3">
      <w:r>
        <w:t>REGON</w:t>
      </w:r>
    </w:p>
    <w:p w:rsidR="008730B0" w:rsidRDefault="008176D3">
      <w:proofErr w:type="spellStart"/>
      <w:r>
        <w:t>telefon</w:t>
      </w:r>
      <w:proofErr w:type="spellEnd"/>
      <w:r>
        <w:t xml:space="preserve"> / e-mail</w:t>
      </w:r>
    </w:p>
    <w:p w:rsidR="00486C2F" w:rsidRDefault="00486C2F">
      <w:proofErr w:type="spellStart"/>
      <w:r>
        <w:t>nr</w:t>
      </w:r>
      <w:proofErr w:type="spellEnd"/>
      <w:r>
        <w:t xml:space="preserve"> BDO</w:t>
      </w:r>
    </w:p>
    <w:p w:rsidR="008730B0" w:rsidRDefault="008730B0"/>
    <w:p w:rsidR="008730B0" w:rsidRDefault="008176D3" w:rsidP="008176D3">
      <w:pPr>
        <w:ind w:left="5760"/>
      </w:pPr>
      <w:proofErr w:type="spellStart"/>
      <w:r>
        <w:t>Miejscowość</w:t>
      </w:r>
      <w:proofErr w:type="spellEnd"/>
      <w:r>
        <w:t xml:space="preserve">, </w:t>
      </w:r>
      <w:proofErr w:type="spellStart"/>
      <w:r>
        <w:t>dnia</w:t>
      </w:r>
      <w:proofErr w:type="spellEnd"/>
      <w:r>
        <w:t xml:space="preserve"> [data]</w:t>
      </w:r>
    </w:p>
    <w:p w:rsidR="008730B0" w:rsidRDefault="008730B0"/>
    <w:p w:rsidR="008730B0" w:rsidRPr="008176D3" w:rsidRDefault="008176D3" w:rsidP="008176D3">
      <w:pPr>
        <w:spacing w:after="0"/>
        <w:ind w:left="4320" w:firstLine="720"/>
        <w:jc w:val="both"/>
        <w:rPr>
          <w:b/>
          <w:i/>
        </w:rPr>
      </w:pPr>
      <w:r w:rsidRPr="008176D3">
        <w:rPr>
          <w:b/>
          <w:i/>
        </w:rPr>
        <w:t>BURMISTRZ KARTUZ</w:t>
      </w:r>
    </w:p>
    <w:p w:rsidR="008730B0" w:rsidRPr="008176D3" w:rsidRDefault="008176D3" w:rsidP="008176D3">
      <w:pPr>
        <w:spacing w:after="0"/>
        <w:ind w:left="4320" w:firstLine="720"/>
        <w:jc w:val="both"/>
        <w:rPr>
          <w:b/>
          <w:i/>
        </w:rPr>
      </w:pPr>
      <w:proofErr w:type="spellStart"/>
      <w:r w:rsidRPr="008176D3">
        <w:rPr>
          <w:b/>
          <w:i/>
        </w:rPr>
        <w:t>ul</w:t>
      </w:r>
      <w:proofErr w:type="spellEnd"/>
      <w:r w:rsidRPr="008176D3">
        <w:rPr>
          <w:b/>
          <w:i/>
        </w:rPr>
        <w:t>. gen. Józefa Hallera 1</w:t>
      </w:r>
    </w:p>
    <w:p w:rsidR="008730B0" w:rsidRPr="008176D3" w:rsidRDefault="008176D3" w:rsidP="008176D3">
      <w:pPr>
        <w:spacing w:after="0"/>
        <w:ind w:left="4320" w:firstLine="720"/>
        <w:jc w:val="both"/>
        <w:rPr>
          <w:b/>
          <w:i/>
        </w:rPr>
      </w:pPr>
      <w:r w:rsidRPr="008176D3">
        <w:rPr>
          <w:b/>
          <w:i/>
        </w:rPr>
        <w:t xml:space="preserve">83-300 </w:t>
      </w:r>
      <w:proofErr w:type="spellStart"/>
      <w:r w:rsidRPr="008176D3">
        <w:rPr>
          <w:b/>
          <w:i/>
        </w:rPr>
        <w:t>Kartuzy</w:t>
      </w:r>
      <w:proofErr w:type="spellEnd"/>
    </w:p>
    <w:p w:rsidR="008730B0" w:rsidRDefault="008176D3" w:rsidP="008176D3">
      <w:pPr>
        <w:pStyle w:val="Nagwek2"/>
        <w:ind w:left="1440" w:firstLine="720"/>
      </w:pPr>
      <w:r>
        <w:t>OFERTA NA REALIZACJĘ ZADANIA</w:t>
      </w:r>
    </w:p>
    <w:p w:rsidR="008730B0" w:rsidRPr="008176D3" w:rsidRDefault="008176D3" w:rsidP="008176D3">
      <w:pPr>
        <w:jc w:val="both"/>
        <w:rPr>
          <w:rFonts w:ascii="Arial" w:hAnsi="Arial" w:cs="Arial"/>
          <w:i/>
        </w:rPr>
      </w:pPr>
      <w:r w:rsidRPr="008176D3">
        <w:rPr>
          <w:rFonts w:ascii="Arial" w:hAnsi="Arial" w:cs="Arial"/>
        </w:rPr>
        <w:t xml:space="preserve">pn. </w:t>
      </w:r>
      <w:proofErr w:type="spellStart"/>
      <w:r w:rsidRPr="008176D3">
        <w:rPr>
          <w:rFonts w:ascii="Arial" w:hAnsi="Arial" w:cs="Arial"/>
          <w:i/>
        </w:rPr>
        <w:t>Zbieranie</w:t>
      </w:r>
      <w:proofErr w:type="spellEnd"/>
      <w:r w:rsidRPr="008176D3">
        <w:rPr>
          <w:rFonts w:ascii="Arial" w:hAnsi="Arial" w:cs="Arial"/>
          <w:i/>
        </w:rPr>
        <w:t xml:space="preserve">, transport </w:t>
      </w:r>
      <w:proofErr w:type="spellStart"/>
      <w:r w:rsidRPr="008176D3">
        <w:rPr>
          <w:rFonts w:ascii="Arial" w:hAnsi="Arial" w:cs="Arial"/>
          <w:i/>
        </w:rPr>
        <w:t>oraz</w:t>
      </w:r>
      <w:proofErr w:type="spellEnd"/>
      <w:r w:rsidRPr="008176D3">
        <w:rPr>
          <w:rFonts w:ascii="Arial" w:hAnsi="Arial" w:cs="Arial"/>
          <w:i/>
        </w:rPr>
        <w:t xml:space="preserve"> </w:t>
      </w:r>
      <w:proofErr w:type="spellStart"/>
      <w:r w:rsidRPr="008176D3">
        <w:rPr>
          <w:rFonts w:ascii="Arial" w:hAnsi="Arial" w:cs="Arial"/>
          <w:i/>
        </w:rPr>
        <w:t>unieszkodliwianie</w:t>
      </w:r>
      <w:proofErr w:type="spellEnd"/>
      <w:r w:rsidRPr="008176D3">
        <w:rPr>
          <w:rFonts w:ascii="Arial" w:hAnsi="Arial" w:cs="Arial"/>
          <w:i/>
        </w:rPr>
        <w:t xml:space="preserve"> odpadów zawierających azbest z posesji mieszkalnych, letniskowych oraz </w:t>
      </w:r>
      <w:r>
        <w:rPr>
          <w:rFonts w:ascii="Arial" w:hAnsi="Arial" w:cs="Arial"/>
          <w:i/>
        </w:rPr>
        <w:t xml:space="preserve">innych </w:t>
      </w:r>
      <w:proofErr w:type="spellStart"/>
      <w:r>
        <w:rPr>
          <w:rFonts w:ascii="Arial" w:hAnsi="Arial" w:cs="Arial"/>
          <w:i/>
        </w:rPr>
        <w:t>na</w:t>
      </w:r>
      <w:proofErr w:type="spellEnd"/>
      <w:r>
        <w:rPr>
          <w:rFonts w:ascii="Arial" w:hAnsi="Arial" w:cs="Arial"/>
          <w:i/>
        </w:rPr>
        <w:t xml:space="preserve"> </w:t>
      </w:r>
      <w:proofErr w:type="spellStart"/>
      <w:r>
        <w:rPr>
          <w:rFonts w:ascii="Arial" w:hAnsi="Arial" w:cs="Arial"/>
          <w:i/>
        </w:rPr>
        <w:t>terenie</w:t>
      </w:r>
      <w:proofErr w:type="spellEnd"/>
      <w:r>
        <w:rPr>
          <w:rFonts w:ascii="Arial" w:hAnsi="Arial" w:cs="Arial"/>
          <w:i/>
        </w:rPr>
        <w:t xml:space="preserve"> </w:t>
      </w:r>
      <w:proofErr w:type="spellStart"/>
      <w:r>
        <w:rPr>
          <w:rFonts w:ascii="Arial" w:hAnsi="Arial" w:cs="Arial"/>
          <w:i/>
        </w:rPr>
        <w:t>Gminy</w:t>
      </w:r>
      <w:proofErr w:type="spellEnd"/>
      <w:r>
        <w:rPr>
          <w:rFonts w:ascii="Arial" w:hAnsi="Arial" w:cs="Arial"/>
          <w:i/>
        </w:rPr>
        <w:t xml:space="preserve"> </w:t>
      </w:r>
      <w:proofErr w:type="spellStart"/>
      <w:r>
        <w:rPr>
          <w:rFonts w:ascii="Arial" w:hAnsi="Arial" w:cs="Arial"/>
          <w:i/>
        </w:rPr>
        <w:t>Kartuzy</w:t>
      </w:r>
      <w:proofErr w:type="spellEnd"/>
      <w:r w:rsidRPr="008176D3">
        <w:rPr>
          <w:rFonts w:ascii="Arial" w:hAnsi="Arial" w:cs="Arial"/>
          <w:i/>
        </w:rPr>
        <w:t xml:space="preserve"> w </w:t>
      </w:r>
      <w:proofErr w:type="spellStart"/>
      <w:r w:rsidRPr="008176D3">
        <w:rPr>
          <w:rFonts w:ascii="Arial" w:hAnsi="Arial" w:cs="Arial"/>
          <w:i/>
        </w:rPr>
        <w:t>roku</w:t>
      </w:r>
      <w:proofErr w:type="spellEnd"/>
      <w:r w:rsidRPr="008176D3">
        <w:rPr>
          <w:rFonts w:ascii="Arial" w:hAnsi="Arial" w:cs="Arial"/>
          <w:i/>
        </w:rPr>
        <w:t xml:space="preserve"> 2025</w:t>
      </w:r>
      <w:r>
        <w:rPr>
          <w:rFonts w:ascii="Arial" w:hAnsi="Arial" w:cs="Arial"/>
          <w:i/>
        </w:rPr>
        <w:t>.</w:t>
      </w:r>
    </w:p>
    <w:p w:rsidR="008730B0" w:rsidRPr="008176D3" w:rsidRDefault="008176D3" w:rsidP="008176D3">
      <w:pPr>
        <w:jc w:val="both"/>
        <w:rPr>
          <w:rFonts w:ascii="Arial" w:hAnsi="Arial" w:cs="Arial"/>
        </w:rPr>
      </w:pPr>
      <w:r w:rsidRPr="008176D3">
        <w:rPr>
          <w:rFonts w:ascii="Arial" w:hAnsi="Arial" w:cs="Arial"/>
        </w:rPr>
        <w:t>W odpowiedzi na zapytanie dotyczące wykonania usługi polegającej na transporcie, zabezpieczeniu i unieszkodliwieniu wyrobów zawierających azbest z posesji mieszkalnych, letniskowych oraz innych na terenie Gminy Kartuzy, składam ofertę realizacji ww. zadania na następujących warunkach cenowych:</w:t>
      </w:r>
    </w:p>
    <w:p w:rsidR="008730B0" w:rsidRPr="008176D3" w:rsidRDefault="008176D3" w:rsidP="008176D3">
      <w:pPr>
        <w:jc w:val="both"/>
        <w:rPr>
          <w:rFonts w:ascii="Arial" w:hAnsi="Arial" w:cs="Arial"/>
        </w:rPr>
      </w:pPr>
      <w:r w:rsidRPr="008176D3">
        <w:rPr>
          <w:rFonts w:ascii="Arial" w:hAnsi="Arial" w:cs="Arial"/>
        </w:rPr>
        <w:t>1. Cena jednostkowa za 1 Mg (tonę) odpadów zawierających azbest:</w:t>
      </w:r>
    </w:p>
    <w:p w:rsidR="008730B0" w:rsidRPr="008176D3" w:rsidRDefault="008176D3" w:rsidP="008176D3">
      <w:pPr>
        <w:jc w:val="both"/>
        <w:rPr>
          <w:rFonts w:ascii="Arial" w:hAnsi="Arial" w:cs="Arial"/>
        </w:rPr>
      </w:pPr>
      <w:r w:rsidRPr="008176D3">
        <w:rPr>
          <w:rFonts w:ascii="Arial" w:hAnsi="Arial" w:cs="Arial"/>
        </w:rPr>
        <w:t>- Cena netto: ..................... zł</w:t>
      </w:r>
    </w:p>
    <w:p w:rsidR="008730B0" w:rsidRPr="008176D3" w:rsidRDefault="008176D3" w:rsidP="008176D3">
      <w:pPr>
        <w:jc w:val="both"/>
        <w:rPr>
          <w:rFonts w:ascii="Arial" w:hAnsi="Arial" w:cs="Arial"/>
        </w:rPr>
      </w:pPr>
      <w:r w:rsidRPr="008176D3">
        <w:rPr>
          <w:rFonts w:ascii="Arial" w:hAnsi="Arial" w:cs="Arial"/>
        </w:rPr>
        <w:t>- Podatek VAT (....%): ............ zł</w:t>
      </w:r>
    </w:p>
    <w:p w:rsidR="008730B0" w:rsidRPr="008176D3" w:rsidRDefault="008176D3" w:rsidP="008176D3">
      <w:pPr>
        <w:jc w:val="both"/>
        <w:rPr>
          <w:rFonts w:ascii="Arial" w:hAnsi="Arial" w:cs="Arial"/>
        </w:rPr>
      </w:pPr>
      <w:r w:rsidRPr="008176D3">
        <w:rPr>
          <w:rFonts w:ascii="Arial" w:hAnsi="Arial" w:cs="Arial"/>
        </w:rPr>
        <w:t>- Cena brutto: .................... zł</w:t>
      </w:r>
    </w:p>
    <w:p w:rsidR="008730B0" w:rsidRPr="008176D3" w:rsidRDefault="008176D3" w:rsidP="008176D3">
      <w:pPr>
        <w:jc w:val="both"/>
        <w:rPr>
          <w:rFonts w:ascii="Arial" w:hAnsi="Arial" w:cs="Arial"/>
        </w:rPr>
      </w:pPr>
      <w:r w:rsidRPr="008176D3">
        <w:rPr>
          <w:rFonts w:ascii="Arial" w:hAnsi="Arial" w:cs="Arial"/>
        </w:rPr>
        <w:t>2. Łączna oferowana cena (przy założeniu planowanej masy odpadów [np. X Mg]*):</w:t>
      </w:r>
    </w:p>
    <w:p w:rsidR="008730B0" w:rsidRPr="008176D3" w:rsidRDefault="008176D3" w:rsidP="008176D3">
      <w:pPr>
        <w:jc w:val="both"/>
        <w:rPr>
          <w:rFonts w:ascii="Arial" w:hAnsi="Arial" w:cs="Arial"/>
        </w:rPr>
      </w:pPr>
      <w:r w:rsidRPr="008176D3">
        <w:rPr>
          <w:rFonts w:ascii="Arial" w:hAnsi="Arial" w:cs="Arial"/>
        </w:rPr>
        <w:t>- Cena netto: ..................... zł</w:t>
      </w:r>
    </w:p>
    <w:p w:rsidR="008730B0" w:rsidRPr="008176D3" w:rsidRDefault="008176D3" w:rsidP="008176D3">
      <w:pPr>
        <w:jc w:val="both"/>
        <w:rPr>
          <w:rFonts w:ascii="Arial" w:hAnsi="Arial" w:cs="Arial"/>
        </w:rPr>
      </w:pPr>
      <w:r w:rsidRPr="008176D3">
        <w:rPr>
          <w:rFonts w:ascii="Arial" w:hAnsi="Arial" w:cs="Arial"/>
        </w:rPr>
        <w:t>- Podatek VAT (....%): ............ zł</w:t>
      </w:r>
    </w:p>
    <w:p w:rsidR="008730B0" w:rsidRPr="008176D3" w:rsidRDefault="008176D3" w:rsidP="008176D3">
      <w:pPr>
        <w:jc w:val="both"/>
        <w:rPr>
          <w:rFonts w:ascii="Arial" w:hAnsi="Arial" w:cs="Arial"/>
        </w:rPr>
      </w:pPr>
      <w:r w:rsidRPr="008176D3">
        <w:rPr>
          <w:rFonts w:ascii="Arial" w:hAnsi="Arial" w:cs="Arial"/>
        </w:rPr>
        <w:t>- Cena brutto: .................... zł</w:t>
      </w:r>
    </w:p>
    <w:p w:rsidR="008730B0" w:rsidRDefault="008176D3" w:rsidP="008176D3">
      <w:pPr>
        <w:jc w:val="both"/>
        <w:rPr>
          <w:rFonts w:ascii="Arial" w:hAnsi="Arial" w:cs="Arial"/>
        </w:rPr>
      </w:pPr>
      <w:r w:rsidRPr="008176D3">
        <w:rPr>
          <w:rFonts w:ascii="Arial" w:hAnsi="Arial" w:cs="Arial"/>
        </w:rPr>
        <w:t xml:space="preserve">3. </w:t>
      </w:r>
      <w:proofErr w:type="spellStart"/>
      <w:r w:rsidRPr="008176D3">
        <w:rPr>
          <w:rFonts w:ascii="Arial" w:hAnsi="Arial" w:cs="Arial"/>
        </w:rPr>
        <w:t>Oświadczam</w:t>
      </w:r>
      <w:proofErr w:type="spellEnd"/>
      <w:r w:rsidRPr="008176D3">
        <w:rPr>
          <w:rFonts w:ascii="Arial" w:hAnsi="Arial" w:cs="Arial"/>
        </w:rPr>
        <w:t xml:space="preserve">, </w:t>
      </w:r>
      <w:proofErr w:type="spellStart"/>
      <w:r w:rsidRPr="008176D3">
        <w:rPr>
          <w:rFonts w:ascii="Arial" w:hAnsi="Arial" w:cs="Arial"/>
        </w:rPr>
        <w:t>że</w:t>
      </w:r>
      <w:proofErr w:type="spellEnd"/>
      <w:r w:rsidRPr="008176D3">
        <w:rPr>
          <w:rFonts w:ascii="Arial" w:hAnsi="Arial" w:cs="Arial"/>
        </w:rPr>
        <w:t>:</w:t>
      </w:r>
    </w:p>
    <w:p w:rsidR="00750A21" w:rsidRPr="008176D3" w:rsidRDefault="00750A21" w:rsidP="008176D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spellStart"/>
      <w:r>
        <w:rPr>
          <w:rFonts w:ascii="Arial" w:hAnsi="Arial" w:cs="Arial"/>
        </w:rPr>
        <w:t>posiadam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uprawnienia</w:t>
      </w:r>
      <w:proofErr w:type="spellEnd"/>
      <w:r>
        <w:rPr>
          <w:rFonts w:ascii="Arial" w:hAnsi="Arial" w:cs="Arial"/>
        </w:rPr>
        <w:t xml:space="preserve"> do </w:t>
      </w:r>
      <w:proofErr w:type="spellStart"/>
      <w:r>
        <w:rPr>
          <w:rFonts w:ascii="Arial" w:hAnsi="Arial" w:cs="Arial"/>
        </w:rPr>
        <w:t>transportu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odpadów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zawierających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azbest</w:t>
      </w:r>
      <w:proofErr w:type="spellEnd"/>
      <w:r>
        <w:rPr>
          <w:rFonts w:ascii="Arial" w:hAnsi="Arial" w:cs="Arial"/>
        </w:rPr>
        <w:t>,</w:t>
      </w:r>
    </w:p>
    <w:p w:rsidR="008730B0" w:rsidRPr="008176D3" w:rsidRDefault="008176D3" w:rsidP="008176D3">
      <w:pPr>
        <w:jc w:val="both"/>
        <w:rPr>
          <w:rFonts w:ascii="Arial" w:hAnsi="Arial" w:cs="Arial"/>
        </w:rPr>
      </w:pPr>
      <w:r w:rsidRPr="008176D3">
        <w:rPr>
          <w:rFonts w:ascii="Arial" w:hAnsi="Arial" w:cs="Arial"/>
        </w:rPr>
        <w:lastRenderedPageBreak/>
        <w:t xml:space="preserve">- </w:t>
      </w:r>
      <w:proofErr w:type="spellStart"/>
      <w:r w:rsidRPr="008176D3">
        <w:rPr>
          <w:rFonts w:ascii="Arial" w:hAnsi="Arial" w:cs="Arial"/>
        </w:rPr>
        <w:t>usługa</w:t>
      </w:r>
      <w:proofErr w:type="spellEnd"/>
      <w:r w:rsidRPr="008176D3">
        <w:rPr>
          <w:rFonts w:ascii="Arial" w:hAnsi="Arial" w:cs="Arial"/>
        </w:rPr>
        <w:t xml:space="preserve"> </w:t>
      </w:r>
      <w:proofErr w:type="spellStart"/>
      <w:r w:rsidRPr="008176D3">
        <w:rPr>
          <w:rFonts w:ascii="Arial" w:hAnsi="Arial" w:cs="Arial"/>
        </w:rPr>
        <w:t>zostanie</w:t>
      </w:r>
      <w:proofErr w:type="spellEnd"/>
      <w:r w:rsidRPr="008176D3">
        <w:rPr>
          <w:rFonts w:ascii="Arial" w:hAnsi="Arial" w:cs="Arial"/>
        </w:rPr>
        <w:t xml:space="preserve"> </w:t>
      </w:r>
      <w:proofErr w:type="spellStart"/>
      <w:r w:rsidRPr="008176D3">
        <w:rPr>
          <w:rFonts w:ascii="Arial" w:hAnsi="Arial" w:cs="Arial"/>
        </w:rPr>
        <w:t>wykonana</w:t>
      </w:r>
      <w:proofErr w:type="spellEnd"/>
      <w:r w:rsidRPr="008176D3">
        <w:rPr>
          <w:rFonts w:ascii="Arial" w:hAnsi="Arial" w:cs="Arial"/>
        </w:rPr>
        <w:t xml:space="preserve"> </w:t>
      </w:r>
      <w:proofErr w:type="spellStart"/>
      <w:r w:rsidRPr="008176D3">
        <w:rPr>
          <w:rFonts w:ascii="Arial" w:hAnsi="Arial" w:cs="Arial"/>
        </w:rPr>
        <w:t>zgodnie</w:t>
      </w:r>
      <w:proofErr w:type="spellEnd"/>
      <w:r w:rsidRPr="008176D3">
        <w:rPr>
          <w:rFonts w:ascii="Arial" w:hAnsi="Arial" w:cs="Arial"/>
        </w:rPr>
        <w:t xml:space="preserve"> z obowiązującymi przepisami prawa, w szczególności w zakresie gospodarki odpadami niebezpiecznymi,</w:t>
      </w:r>
    </w:p>
    <w:p w:rsidR="008730B0" w:rsidRDefault="008176D3" w:rsidP="008176D3">
      <w:pPr>
        <w:jc w:val="both"/>
        <w:rPr>
          <w:rFonts w:ascii="Arial" w:hAnsi="Arial" w:cs="Arial"/>
        </w:rPr>
      </w:pPr>
      <w:r w:rsidRPr="008176D3">
        <w:rPr>
          <w:rFonts w:ascii="Arial" w:hAnsi="Arial" w:cs="Arial"/>
        </w:rPr>
        <w:t xml:space="preserve">- zapoznałem się z warunkami realizacji zadania i zobowiązuję </w:t>
      </w:r>
      <w:proofErr w:type="spellStart"/>
      <w:r w:rsidRPr="008176D3">
        <w:rPr>
          <w:rFonts w:ascii="Arial" w:hAnsi="Arial" w:cs="Arial"/>
        </w:rPr>
        <w:t>się</w:t>
      </w:r>
      <w:proofErr w:type="spellEnd"/>
      <w:r w:rsidRPr="008176D3">
        <w:rPr>
          <w:rFonts w:ascii="Arial" w:hAnsi="Arial" w:cs="Arial"/>
        </w:rPr>
        <w:t xml:space="preserve"> do </w:t>
      </w:r>
      <w:proofErr w:type="spellStart"/>
      <w:r w:rsidRPr="008176D3">
        <w:rPr>
          <w:rFonts w:ascii="Arial" w:hAnsi="Arial" w:cs="Arial"/>
        </w:rPr>
        <w:t>ich</w:t>
      </w:r>
      <w:proofErr w:type="spellEnd"/>
      <w:r w:rsidRPr="008176D3">
        <w:rPr>
          <w:rFonts w:ascii="Arial" w:hAnsi="Arial" w:cs="Arial"/>
        </w:rPr>
        <w:t xml:space="preserve"> </w:t>
      </w:r>
      <w:proofErr w:type="spellStart"/>
      <w:r w:rsidRPr="008176D3">
        <w:rPr>
          <w:rFonts w:ascii="Arial" w:hAnsi="Arial" w:cs="Arial"/>
        </w:rPr>
        <w:t>przestrzegania</w:t>
      </w:r>
      <w:proofErr w:type="spellEnd"/>
      <w:r w:rsidRPr="008176D3">
        <w:rPr>
          <w:rFonts w:ascii="Arial" w:hAnsi="Arial" w:cs="Arial"/>
        </w:rPr>
        <w:t>,</w:t>
      </w:r>
    </w:p>
    <w:p w:rsidR="0064492B" w:rsidRPr="008176D3" w:rsidRDefault="0064492B" w:rsidP="008176D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spellStart"/>
      <w:r w:rsidR="00750A21">
        <w:rPr>
          <w:rFonts w:ascii="Arial" w:hAnsi="Arial" w:cs="Arial"/>
        </w:rPr>
        <w:t>jestem</w:t>
      </w:r>
      <w:proofErr w:type="spellEnd"/>
      <w:r w:rsidR="00750A21">
        <w:rPr>
          <w:rFonts w:ascii="Arial" w:hAnsi="Arial" w:cs="Arial"/>
        </w:rPr>
        <w:t xml:space="preserve"> </w:t>
      </w:r>
      <w:proofErr w:type="spellStart"/>
      <w:r w:rsidR="00750A21">
        <w:rPr>
          <w:rFonts w:ascii="Arial" w:hAnsi="Arial" w:cs="Arial"/>
        </w:rPr>
        <w:t>zarejestrowany</w:t>
      </w:r>
      <w:proofErr w:type="spellEnd"/>
      <w:r w:rsidR="00750A21">
        <w:rPr>
          <w:rFonts w:ascii="Arial" w:hAnsi="Arial" w:cs="Arial"/>
        </w:rPr>
        <w:t xml:space="preserve"> w </w:t>
      </w:r>
      <w:proofErr w:type="spellStart"/>
      <w:r w:rsidR="00750A21">
        <w:rPr>
          <w:rFonts w:ascii="Arial" w:hAnsi="Arial" w:cs="Arial"/>
        </w:rPr>
        <w:t>systemie</w:t>
      </w:r>
      <w:proofErr w:type="spellEnd"/>
      <w:r w:rsidR="00750A21">
        <w:rPr>
          <w:rFonts w:ascii="Arial" w:hAnsi="Arial" w:cs="Arial"/>
        </w:rPr>
        <w:t xml:space="preserve"> BDO </w:t>
      </w:r>
      <w:proofErr w:type="spellStart"/>
      <w:r w:rsidR="00750A21">
        <w:rPr>
          <w:rFonts w:ascii="Arial" w:hAnsi="Arial" w:cs="Arial"/>
        </w:rPr>
        <w:t>i</w:t>
      </w:r>
      <w:bookmarkStart w:id="0" w:name="_GoBack"/>
      <w:bookmarkEnd w:id="0"/>
      <w:proofErr w:type="spellEnd"/>
      <w:r w:rsidR="00750A21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bieżąco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wypełniam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obowiązek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sprawozdawczy</w:t>
      </w:r>
      <w:proofErr w:type="spellEnd"/>
      <w:r>
        <w:rPr>
          <w:rFonts w:ascii="Arial" w:hAnsi="Arial" w:cs="Arial"/>
        </w:rPr>
        <w:t xml:space="preserve"> w BDO,</w:t>
      </w:r>
    </w:p>
    <w:p w:rsidR="008730B0" w:rsidRPr="008176D3" w:rsidRDefault="008176D3" w:rsidP="008176D3">
      <w:pPr>
        <w:jc w:val="both"/>
        <w:rPr>
          <w:rFonts w:ascii="Arial" w:hAnsi="Arial" w:cs="Arial"/>
        </w:rPr>
      </w:pPr>
      <w:r w:rsidRPr="008176D3">
        <w:rPr>
          <w:rFonts w:ascii="Arial" w:hAnsi="Arial" w:cs="Arial"/>
        </w:rPr>
        <w:t>- oferowana cena zawiera wszystkie koszty związane z realizacją zadania.</w:t>
      </w:r>
    </w:p>
    <w:p w:rsidR="008730B0" w:rsidRPr="008176D3" w:rsidRDefault="008730B0" w:rsidP="008176D3">
      <w:pPr>
        <w:jc w:val="both"/>
        <w:rPr>
          <w:rFonts w:ascii="Arial" w:hAnsi="Arial" w:cs="Arial"/>
        </w:rPr>
      </w:pPr>
    </w:p>
    <w:p w:rsidR="008730B0" w:rsidRPr="008176D3" w:rsidRDefault="008176D3" w:rsidP="008176D3">
      <w:pPr>
        <w:jc w:val="both"/>
        <w:rPr>
          <w:rFonts w:ascii="Arial" w:hAnsi="Arial" w:cs="Arial"/>
        </w:rPr>
      </w:pPr>
      <w:r w:rsidRPr="008176D3">
        <w:rPr>
          <w:rFonts w:ascii="Arial" w:hAnsi="Arial" w:cs="Arial"/>
        </w:rPr>
        <w:t>Z poważaniem,</w:t>
      </w:r>
    </w:p>
    <w:p w:rsidR="008730B0" w:rsidRPr="008176D3" w:rsidRDefault="008176D3" w:rsidP="008176D3">
      <w:pPr>
        <w:jc w:val="both"/>
        <w:rPr>
          <w:rFonts w:ascii="Arial" w:hAnsi="Arial" w:cs="Arial"/>
        </w:rPr>
      </w:pPr>
      <w:r w:rsidRPr="008176D3">
        <w:rPr>
          <w:rFonts w:ascii="Arial" w:hAnsi="Arial" w:cs="Arial"/>
        </w:rPr>
        <w:t>(podpis osoby uprawnionej)</w:t>
      </w:r>
    </w:p>
    <w:p w:rsidR="008730B0" w:rsidRPr="008176D3" w:rsidRDefault="008730B0" w:rsidP="008176D3">
      <w:pPr>
        <w:jc w:val="both"/>
        <w:rPr>
          <w:rFonts w:ascii="Arial" w:hAnsi="Arial" w:cs="Arial"/>
        </w:rPr>
      </w:pPr>
    </w:p>
    <w:p w:rsidR="008730B0" w:rsidRPr="008176D3" w:rsidRDefault="008176D3" w:rsidP="008176D3">
      <w:pPr>
        <w:jc w:val="both"/>
        <w:rPr>
          <w:rFonts w:ascii="Arial" w:hAnsi="Arial" w:cs="Arial"/>
          <w:i/>
          <w:sz w:val="20"/>
          <w:szCs w:val="20"/>
        </w:rPr>
      </w:pPr>
      <w:r w:rsidRPr="008176D3">
        <w:rPr>
          <w:rFonts w:ascii="Arial" w:hAnsi="Arial" w:cs="Arial"/>
          <w:i/>
          <w:sz w:val="20"/>
          <w:szCs w:val="20"/>
        </w:rPr>
        <w:t>*Wartość całkowita może zostać podana orientacyjnie lub pozostawiona do wypełnienia w zależności od ilości rzeczywistych odpadów wskazanych przez Zamawiającego.</w:t>
      </w:r>
    </w:p>
    <w:sectPr w:rsidR="008730B0" w:rsidRPr="008176D3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486C2F"/>
    <w:rsid w:val="0064492B"/>
    <w:rsid w:val="00750A21"/>
    <w:rsid w:val="008176D3"/>
    <w:rsid w:val="008730B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9FB3690-A265-40B5-9A53-9AB6A65A9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241</Words>
  <Characters>1450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admin</cp:lastModifiedBy>
  <cp:revision>5</cp:revision>
  <dcterms:created xsi:type="dcterms:W3CDTF">2025-04-30T06:18:00Z</dcterms:created>
  <dcterms:modified xsi:type="dcterms:W3CDTF">2025-04-30T07:04:00Z</dcterms:modified>
</cp:coreProperties>
</file>